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30B" w:rsidRDefault="00C43294" w:rsidP="00643A94">
      <w:pPr>
        <w:pStyle w:val="SenderAddress"/>
      </w:pPr>
      <w:r w:rsidRPr="005B5B2D">
        <w:rPr>
          <w:color w:val="FF0000"/>
        </w:rPr>
        <w:t>T</w:t>
      </w:r>
      <w:r w:rsidRPr="005B5B2D">
        <w:rPr>
          <w:color w:val="548DD4" w:themeColor="text2" w:themeTint="99"/>
        </w:rPr>
        <w:t>y</w:t>
      </w:r>
      <w:r w:rsidRPr="005B5B2D">
        <w:rPr>
          <w:color w:val="FFFF00"/>
        </w:rPr>
        <w:t>l</w:t>
      </w:r>
      <w:r w:rsidRPr="005B5B2D">
        <w:rPr>
          <w:color w:val="FFC000"/>
        </w:rPr>
        <w:t>e</w:t>
      </w:r>
      <w:r w:rsidRPr="005B5B2D">
        <w:rPr>
          <w:color w:val="92D050"/>
        </w:rPr>
        <w:t>r</w:t>
      </w:r>
      <w:r>
        <w:t xml:space="preserve"> </w:t>
      </w:r>
      <w:r w:rsidRPr="005B5B2D">
        <w:rPr>
          <w:color w:val="FF0000"/>
        </w:rPr>
        <w:t>D</w:t>
      </w:r>
      <w:r w:rsidRPr="005B5B2D">
        <w:rPr>
          <w:color w:val="00B0F0"/>
        </w:rPr>
        <w:t>u</w:t>
      </w:r>
      <w:r w:rsidRPr="005B5B2D">
        <w:rPr>
          <w:color w:val="FFFF00"/>
        </w:rPr>
        <w:t>n</w:t>
      </w:r>
      <w:r w:rsidRPr="005B5B2D">
        <w:rPr>
          <w:color w:val="FFC000"/>
        </w:rPr>
        <w:t>n</w:t>
      </w:r>
      <w:r>
        <w:tab/>
      </w:r>
    </w:p>
    <w:p w:rsidR="00FD5F91" w:rsidRDefault="00C43294" w:rsidP="00643A94">
      <w:pPr>
        <w:pStyle w:val="SenderAddress"/>
      </w:pPr>
      <w:r>
        <w:t xml:space="preserve">2216 </w:t>
      </w:r>
      <w:proofErr w:type="spellStart"/>
      <w:r w:rsidR="00C957C4">
        <w:t>P</w:t>
      </w:r>
      <w:r>
        <w:t>odtburg</w:t>
      </w:r>
      <w:proofErr w:type="spellEnd"/>
      <w:r w:rsidR="00C957C4">
        <w:t xml:space="preserve"> Cir</w:t>
      </w:r>
    </w:p>
    <w:p w:rsidR="00FD5F91" w:rsidRDefault="00C43294" w:rsidP="00643A94">
      <w:pPr>
        <w:pStyle w:val="SenderAddress"/>
      </w:pPr>
      <w:r>
        <w:t>Johnstown CO, 80534</w:t>
      </w:r>
    </w:p>
    <w:p w:rsidR="00BD0BBB" w:rsidRDefault="00487579" w:rsidP="00BD0BBB">
      <w:pPr>
        <w:pStyle w:val="Date"/>
      </w:pPr>
      <w:fldSimple w:instr=" CREATEDATE  \@ &quot;MMMM d, yyyy&quot;  \* MERGEFORMAT ">
        <w:r w:rsidR="00C43294">
          <w:rPr>
            <w:noProof/>
          </w:rPr>
          <w:t>April 21, 2010</w:t>
        </w:r>
      </w:fldSimple>
    </w:p>
    <w:p w:rsidR="009A7752" w:rsidRDefault="009A7752" w:rsidP="009A7752"/>
    <w:p w:rsidR="009A7752" w:rsidRDefault="009A7752" w:rsidP="009A7752"/>
    <w:p w:rsidR="009A7752" w:rsidRPr="009A7752" w:rsidRDefault="009A7752" w:rsidP="009A7752"/>
    <w:p w:rsidR="00FD5F91" w:rsidRDefault="00C43294" w:rsidP="00FD5F91">
      <w:pPr>
        <w:pStyle w:val="RecipientAddress"/>
      </w:pPr>
      <w:r>
        <w:t>Name</w:t>
      </w:r>
    </w:p>
    <w:p w:rsidR="00FD5F91" w:rsidRDefault="00FD5F91" w:rsidP="00FD5F91">
      <w:pPr>
        <w:pStyle w:val="RecipientAddress"/>
      </w:pPr>
      <w:r>
        <w:fldChar w:fldCharType="begin"/>
      </w:r>
      <w:r>
        <w:instrText>MACROBUTTON  DoFieldClick [</w:instrText>
      </w:r>
      <w:r>
        <w:rPr>
          <w:b/>
        </w:rPr>
        <w:instrText>Title</w:instrText>
      </w:r>
      <w:r>
        <w:instrText>]</w:instrText>
      </w:r>
      <w:r>
        <w:fldChar w:fldCharType="end"/>
      </w:r>
    </w:p>
    <w:p w:rsidR="009A462A" w:rsidRPr="00D67217" w:rsidRDefault="009A462A" w:rsidP="009A462A">
      <w:pPr>
        <w:pStyle w:val="RecipientAddress"/>
      </w:pPr>
      <w:r w:rsidRPr="00D67217">
        <w:fldChar w:fldCharType="begin"/>
      </w:r>
      <w:r w:rsidRPr="00D67217">
        <w:instrText>MACROBUTTON  DoFieldClick [</w:instrText>
      </w:r>
      <w:r>
        <w:rPr>
          <w:b/>
        </w:rPr>
        <w:instrText>Company</w:instrText>
      </w:r>
      <w:r w:rsidR="00B26817">
        <w:rPr>
          <w:b/>
        </w:rPr>
        <w:instrText xml:space="preserve"> Name</w:instrText>
      </w:r>
      <w:r w:rsidRPr="00D67217">
        <w:instrText>]</w:instrText>
      </w:r>
      <w:r w:rsidRPr="00D67217">
        <w:fldChar w:fldCharType="end"/>
      </w:r>
    </w:p>
    <w:p w:rsidR="00FD5F91" w:rsidRDefault="00FD5F91" w:rsidP="00FD5F91">
      <w:pPr>
        <w:pStyle w:val="RecipientAddress"/>
      </w:pPr>
      <w:r>
        <w:fldChar w:fldCharType="begin"/>
      </w:r>
      <w:r>
        <w:instrText>MACROBUTTON  DoFieldClick [</w:instrText>
      </w:r>
      <w:r>
        <w:rPr>
          <w:b/>
        </w:rPr>
        <w:instrText>S</w:instrText>
      </w:r>
      <w:r w:rsidRPr="007D03C5">
        <w:rPr>
          <w:b/>
        </w:rPr>
        <w:instrText xml:space="preserve">treet </w:instrText>
      </w:r>
      <w:r w:rsidR="001C3B37">
        <w:rPr>
          <w:b/>
        </w:rPr>
        <w:instrText>A</w:instrText>
      </w:r>
      <w:r w:rsidRPr="007D03C5">
        <w:rPr>
          <w:b/>
        </w:rPr>
        <w:instrText>ddress</w:instrText>
      </w:r>
      <w:r>
        <w:instrText>]</w:instrText>
      </w:r>
      <w:r>
        <w:fldChar w:fldCharType="end"/>
      </w:r>
    </w:p>
    <w:p w:rsidR="00FD5F91" w:rsidRDefault="00FD5F91" w:rsidP="00FD5F91">
      <w:pPr>
        <w:pStyle w:val="RecipientAddress"/>
      </w:pPr>
      <w:r>
        <w:fldChar w:fldCharType="begin"/>
      </w:r>
      <w:r>
        <w:instrText>MACROBUTTON  DoFieldClick [</w:instrText>
      </w:r>
      <w:r>
        <w:rPr>
          <w:b/>
        </w:rPr>
        <w:instrText>City, ST  ZIP Code</w:instrText>
      </w:r>
      <w:r>
        <w:instrText>]</w:instrText>
      </w:r>
      <w:r>
        <w:fldChar w:fldCharType="end"/>
      </w:r>
    </w:p>
    <w:p w:rsidR="00D27A70" w:rsidRDefault="00D27A70" w:rsidP="00852CDA">
      <w:pPr>
        <w:pStyle w:val="Salutation"/>
      </w:pPr>
      <w:proofErr w:type="gramStart"/>
      <w:r>
        <w:t>Dear</w:t>
      </w:r>
      <w:r w:rsidRPr="00C87022">
        <w:t xml:space="preserve"> </w:t>
      </w:r>
      <w:proofErr w:type="gramEnd"/>
      <w:r w:rsidRPr="00C87022">
        <w:fldChar w:fldCharType="begin"/>
      </w:r>
      <w:r w:rsidRPr="00C87022">
        <w:instrText>MACROBUTTON  DoFieldClick [</w:instrText>
      </w:r>
      <w:r w:rsidRPr="00C87022">
        <w:rPr>
          <w:b/>
        </w:rPr>
        <w:instrText xml:space="preserve">Recipient </w:instrText>
      </w:r>
      <w:r w:rsidR="00B26817">
        <w:rPr>
          <w:b/>
        </w:rPr>
        <w:instrText>N</w:instrText>
      </w:r>
      <w:r w:rsidRPr="00C87022">
        <w:rPr>
          <w:b/>
        </w:rPr>
        <w:instrText>ame</w:instrText>
      </w:r>
      <w:r w:rsidRPr="00C87022">
        <w:instrText>]</w:instrText>
      </w:r>
      <w:r w:rsidRPr="00C87022">
        <w:fldChar w:fldCharType="end"/>
      </w:r>
      <w:r>
        <w:t>:</w:t>
      </w:r>
    </w:p>
    <w:p w:rsidR="009A7752" w:rsidRPr="009A7752" w:rsidRDefault="009A7752" w:rsidP="009A7752">
      <w:pPr>
        <w:pStyle w:val="BodyText"/>
      </w:pPr>
      <w:r w:rsidRPr="009A7752">
        <w:t xml:space="preserve">Thank you for the opportunity to discuss your opening for a </w:t>
      </w:r>
      <w:r w:rsidR="00E30561">
        <w:t>Clown</w:t>
      </w:r>
      <w:r w:rsidRPr="009A7752">
        <w:t xml:space="preserve">. It was a pleasure meeting you on </w:t>
      </w:r>
      <w:r w:rsidR="00C43294">
        <w:t>April 16, 2010</w:t>
      </w:r>
      <w:r w:rsidRPr="009A7752">
        <w:t xml:space="preserve"> and learning more about the position </w:t>
      </w:r>
      <w:proofErr w:type="gramStart"/>
      <w:r w:rsidRPr="009A7752">
        <w:t xml:space="preserve">and </w:t>
      </w:r>
      <w:proofErr w:type="gramEnd"/>
      <w:r w:rsidRPr="009A7752">
        <w:fldChar w:fldCharType="begin"/>
      </w:r>
      <w:r w:rsidRPr="009A7752">
        <w:instrText xml:space="preserve"> MACROBUTTON  DoFieldClick [</w:instrText>
      </w:r>
      <w:r w:rsidRPr="009A7752">
        <w:rPr>
          <w:b/>
        </w:rPr>
        <w:instrText>Company Name</w:instrText>
      </w:r>
      <w:r w:rsidRPr="009A7752">
        <w:instrText>]</w:instrText>
      </w:r>
      <w:r w:rsidRPr="009A7752">
        <w:fldChar w:fldCharType="end"/>
      </w:r>
      <w:r w:rsidRPr="009A7752">
        <w:t xml:space="preserve">. I was impressed with the projects that </w:t>
      </w:r>
      <w:r w:rsidRPr="009A7752">
        <w:fldChar w:fldCharType="begin"/>
      </w:r>
      <w:r w:rsidRPr="009A7752">
        <w:instrText xml:space="preserve"> MACROBUTTON  DoFieldClick [</w:instrText>
      </w:r>
      <w:r w:rsidRPr="009A7752">
        <w:rPr>
          <w:b/>
        </w:rPr>
        <w:instrText>Company Name</w:instrText>
      </w:r>
      <w:r w:rsidRPr="009A7752">
        <w:instrText>]</w:instrText>
      </w:r>
      <w:r w:rsidRPr="009A7752">
        <w:fldChar w:fldCharType="end"/>
      </w:r>
      <w:r w:rsidRPr="009A7752">
        <w:t xml:space="preserve"> is developing and with your plans for the company’s growth.</w:t>
      </w:r>
    </w:p>
    <w:p w:rsidR="00272AE7" w:rsidRDefault="009A7752" w:rsidP="009A7752">
      <w:pPr>
        <w:pStyle w:val="BodyText"/>
      </w:pPr>
      <w:r w:rsidRPr="009A7752">
        <w:t xml:space="preserve">I am enthusiastic about the possibility of working for you </w:t>
      </w:r>
      <w:proofErr w:type="gramStart"/>
      <w:r w:rsidRPr="009A7752">
        <w:t xml:space="preserve">at </w:t>
      </w:r>
      <w:proofErr w:type="gramEnd"/>
      <w:r w:rsidRPr="009A7752">
        <w:fldChar w:fldCharType="begin"/>
      </w:r>
      <w:r w:rsidRPr="009A7752">
        <w:instrText xml:space="preserve"> MACROBUTTON  DoFieldClick [</w:instrText>
      </w:r>
      <w:r w:rsidRPr="009A7752">
        <w:rPr>
          <w:b/>
        </w:rPr>
        <w:instrText>Company Name</w:instrText>
      </w:r>
      <w:r w:rsidRPr="009A7752">
        <w:instrText>]</w:instrText>
      </w:r>
      <w:r w:rsidRPr="009A7752">
        <w:fldChar w:fldCharType="end"/>
      </w:r>
      <w:r w:rsidRPr="009A7752">
        <w:t xml:space="preserve">. The position sounds like a perfect match for my skills and experience. Please contact me at </w:t>
      </w:r>
      <w:r w:rsidR="005B5B2D">
        <w:t>970-534-0773</w:t>
      </w:r>
      <w:r w:rsidRPr="009A7752">
        <w:t xml:space="preserve"> if you have any questions. I look forward to hearing from you soon</w:t>
      </w:r>
      <w:r w:rsidR="00272AE7">
        <w:t>.</w:t>
      </w:r>
    </w:p>
    <w:p w:rsidR="00FD5F91" w:rsidRDefault="00D27A70" w:rsidP="00FD5F91">
      <w:pPr>
        <w:pStyle w:val="Closing"/>
      </w:pPr>
      <w:r>
        <w:t>Sincerely,</w:t>
      </w:r>
    </w:p>
    <w:p w:rsidR="00517A98" w:rsidRDefault="002A5DF3" w:rsidP="009A7752">
      <w:pPr>
        <w:pStyle w:val="Signature"/>
      </w:pPr>
      <w:r w:rsidRPr="005B5B2D">
        <w:rPr>
          <w:color w:val="FF0000"/>
        </w:rPr>
        <w:t>T</w:t>
      </w:r>
      <w:r w:rsidRPr="005B5B2D">
        <w:rPr>
          <w:color w:val="548DD4" w:themeColor="text2" w:themeTint="99"/>
        </w:rPr>
        <w:t>y</w:t>
      </w:r>
      <w:r w:rsidRPr="005B5B2D">
        <w:rPr>
          <w:color w:val="FFFF00"/>
        </w:rPr>
        <w:t>l</w:t>
      </w:r>
      <w:r w:rsidRPr="005B5B2D">
        <w:rPr>
          <w:color w:val="FFC000"/>
        </w:rPr>
        <w:t>e</w:t>
      </w:r>
      <w:r w:rsidRPr="005B5B2D">
        <w:rPr>
          <w:color w:val="92D050"/>
        </w:rPr>
        <w:t>r</w:t>
      </w:r>
      <w:r>
        <w:t xml:space="preserve"> </w:t>
      </w:r>
      <w:r w:rsidRPr="005B5B2D">
        <w:rPr>
          <w:color w:val="FF0000"/>
        </w:rPr>
        <w:t>D</w:t>
      </w:r>
      <w:r w:rsidRPr="005B5B2D">
        <w:rPr>
          <w:color w:val="00B0F0"/>
        </w:rPr>
        <w:t>u</w:t>
      </w:r>
      <w:r w:rsidRPr="005B5B2D">
        <w:rPr>
          <w:color w:val="FFFF00"/>
        </w:rPr>
        <w:t>n</w:t>
      </w:r>
      <w:r w:rsidRPr="005B5B2D">
        <w:rPr>
          <w:color w:val="FFC000"/>
        </w:rPr>
        <w:t>n</w:t>
      </w:r>
    </w:p>
    <w:sectPr w:rsidR="00517A98" w:rsidSect="00CF13D7">
      <w:headerReference w:type="default" r:id="rId7"/>
      <w:pgSz w:w="12240" w:h="15840" w:code="1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3294" w:rsidRDefault="00C43294">
      <w:r>
        <w:separator/>
      </w:r>
    </w:p>
  </w:endnote>
  <w:endnote w:type="continuationSeparator" w:id="1">
    <w:p w:rsidR="00C43294" w:rsidRDefault="00C432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3294" w:rsidRDefault="00C43294">
      <w:r>
        <w:separator/>
      </w:r>
    </w:p>
  </w:footnote>
  <w:footnote w:type="continuationSeparator" w:id="1">
    <w:p w:rsidR="00C43294" w:rsidRDefault="00C432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579" w:rsidRPr="000B7DA8" w:rsidRDefault="00487579" w:rsidP="000B7DA8">
    <w:pPr>
      <w:pStyle w:val="Header"/>
    </w:pPr>
    <w:r w:rsidRPr="000B7DA8">
      <w:fldChar w:fldCharType="begin"/>
    </w:r>
    <w:r w:rsidRPr="000B7DA8">
      <w:instrText>MACROBUTTON DoFieldClick [Recipient Name]</w:instrText>
    </w:r>
    <w:r w:rsidRPr="000B7DA8">
      <w:fldChar w:fldCharType="end"/>
    </w:r>
    <w:r>
      <w:br/>
    </w:r>
    <w:fldSimple w:instr="CREATEDATE  \@ &quot;MMMM d, yyyy&quot;  \* MERGEFORMAT">
      <w:r w:rsidR="00C43294">
        <w:rPr>
          <w:noProof/>
        </w:rPr>
        <w:t>April 21, 2010</w:t>
      </w:r>
    </w:fldSimple>
    <w:r>
      <w:br/>
      <w:t xml:space="preserve">Page </w:t>
    </w:r>
    <w:r w:rsidRPr="000B7DA8">
      <w:rPr>
        <w:rStyle w:val="PageNumber"/>
      </w:rPr>
      <w:fldChar w:fldCharType="begin"/>
    </w:r>
    <w:r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>
      <w:rPr>
        <w:rStyle w:val="PageNumber"/>
        <w:noProof/>
      </w:rPr>
      <w:t>2</w:t>
    </w:r>
    <w:r w:rsidRPr="000B7DA8">
      <w:rPr>
        <w:rStyle w:val="PageNumber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036E64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82858B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05256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FF44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E96A9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E814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5ACA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510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0048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D767A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attachedTemplate r:id="rId1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5B2D"/>
    <w:rsid w:val="000B7DA8"/>
    <w:rsid w:val="000F2F1D"/>
    <w:rsid w:val="00105B65"/>
    <w:rsid w:val="0013733D"/>
    <w:rsid w:val="00165240"/>
    <w:rsid w:val="001B0EB0"/>
    <w:rsid w:val="001C39C4"/>
    <w:rsid w:val="001C3B37"/>
    <w:rsid w:val="001D185A"/>
    <w:rsid w:val="00204EBD"/>
    <w:rsid w:val="0021430B"/>
    <w:rsid w:val="00255735"/>
    <w:rsid w:val="00267CC0"/>
    <w:rsid w:val="00272AE7"/>
    <w:rsid w:val="002A5DF3"/>
    <w:rsid w:val="002F341B"/>
    <w:rsid w:val="00333A3F"/>
    <w:rsid w:val="003A65CF"/>
    <w:rsid w:val="004029BF"/>
    <w:rsid w:val="00422D2C"/>
    <w:rsid w:val="00452DEA"/>
    <w:rsid w:val="00487579"/>
    <w:rsid w:val="004B5B67"/>
    <w:rsid w:val="004C0DEC"/>
    <w:rsid w:val="00517A98"/>
    <w:rsid w:val="00530AAD"/>
    <w:rsid w:val="00575B10"/>
    <w:rsid w:val="005B2344"/>
    <w:rsid w:val="005B5B2D"/>
    <w:rsid w:val="005F4F00"/>
    <w:rsid w:val="0061751D"/>
    <w:rsid w:val="006308D8"/>
    <w:rsid w:val="00643A94"/>
    <w:rsid w:val="00650B2F"/>
    <w:rsid w:val="006F02C2"/>
    <w:rsid w:val="007334AD"/>
    <w:rsid w:val="007347D7"/>
    <w:rsid w:val="00744147"/>
    <w:rsid w:val="00767097"/>
    <w:rsid w:val="007834BF"/>
    <w:rsid w:val="007C2960"/>
    <w:rsid w:val="007D03C5"/>
    <w:rsid w:val="007F303E"/>
    <w:rsid w:val="00852CDA"/>
    <w:rsid w:val="00876FF3"/>
    <w:rsid w:val="008C0A78"/>
    <w:rsid w:val="009321DF"/>
    <w:rsid w:val="00956F81"/>
    <w:rsid w:val="00981E11"/>
    <w:rsid w:val="009A462A"/>
    <w:rsid w:val="009A7752"/>
    <w:rsid w:val="009E1724"/>
    <w:rsid w:val="009F2F6E"/>
    <w:rsid w:val="009F34DD"/>
    <w:rsid w:val="00A46190"/>
    <w:rsid w:val="00AE27A5"/>
    <w:rsid w:val="00B26817"/>
    <w:rsid w:val="00B76823"/>
    <w:rsid w:val="00BD0BBB"/>
    <w:rsid w:val="00C43294"/>
    <w:rsid w:val="00C833FF"/>
    <w:rsid w:val="00C957C4"/>
    <w:rsid w:val="00CC2ADC"/>
    <w:rsid w:val="00CE2C65"/>
    <w:rsid w:val="00CF13D7"/>
    <w:rsid w:val="00D12684"/>
    <w:rsid w:val="00D27A70"/>
    <w:rsid w:val="00E30561"/>
    <w:rsid w:val="00EA5EAF"/>
    <w:rsid w:val="00F07C74"/>
    <w:rsid w:val="00FD0588"/>
    <w:rsid w:val="00FD13C0"/>
    <w:rsid w:val="00FD5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2684"/>
    <w:rPr>
      <w:sz w:val="24"/>
      <w:szCs w:val="24"/>
    </w:rPr>
  </w:style>
  <w:style w:type="paragraph" w:styleId="Heading1">
    <w:name w:val="heading 1"/>
    <w:basedOn w:val="Normal"/>
    <w:next w:val="Normal"/>
    <w:qFormat/>
    <w:rsid w:val="00D126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enderAddress">
    <w:name w:val="Sender Address"/>
    <w:basedOn w:val="Normal"/>
    <w:rsid w:val="00981E11"/>
  </w:style>
  <w:style w:type="paragraph" w:styleId="Date">
    <w:name w:val="Date"/>
    <w:basedOn w:val="Normal"/>
    <w:next w:val="Normal"/>
    <w:rsid w:val="00981E11"/>
    <w:pPr>
      <w:spacing w:after="480"/>
    </w:pPr>
  </w:style>
  <w:style w:type="paragraph" w:customStyle="1" w:styleId="RecipientAddress">
    <w:name w:val="Recipient Address"/>
    <w:basedOn w:val="Normal"/>
    <w:rsid w:val="00852CDA"/>
  </w:style>
  <w:style w:type="paragraph" w:styleId="Salutation">
    <w:name w:val="Salutation"/>
    <w:basedOn w:val="Normal"/>
    <w:next w:val="Normal"/>
    <w:rsid w:val="00852CDA"/>
    <w:pPr>
      <w:spacing w:before="480" w:after="240"/>
    </w:pPr>
  </w:style>
  <w:style w:type="paragraph" w:styleId="Closing">
    <w:name w:val="Closing"/>
    <w:basedOn w:val="Normal"/>
    <w:rsid w:val="00981E11"/>
    <w:pPr>
      <w:spacing w:after="960"/>
    </w:pPr>
  </w:style>
  <w:style w:type="paragraph" w:styleId="Signature">
    <w:name w:val="Signature"/>
    <w:basedOn w:val="Normal"/>
    <w:rsid w:val="00981E11"/>
  </w:style>
  <w:style w:type="paragraph" w:customStyle="1" w:styleId="ccEnclosure">
    <w:name w:val="cc:/Enclosure"/>
    <w:basedOn w:val="Normal"/>
    <w:rsid w:val="00CF13D7"/>
    <w:pPr>
      <w:tabs>
        <w:tab w:val="left" w:pos="1440"/>
      </w:tabs>
      <w:spacing w:before="240" w:after="240"/>
      <w:ind w:left="1440" w:hanging="1440"/>
    </w:pPr>
  </w:style>
  <w:style w:type="paragraph" w:styleId="BodyText">
    <w:name w:val="Body Text"/>
    <w:basedOn w:val="Normal"/>
    <w:rsid w:val="00D12684"/>
    <w:pPr>
      <w:spacing w:after="24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B7DA8"/>
    <w:pPr>
      <w:tabs>
        <w:tab w:val="center" w:pos="4320"/>
        <w:tab w:val="right" w:pos="8640"/>
      </w:tabs>
      <w:spacing w:after="480"/>
    </w:pPr>
  </w:style>
  <w:style w:type="paragraph" w:styleId="Footer">
    <w:name w:val="footer"/>
    <w:basedOn w:val="Normal"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7D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jdunn\Application%20Data\Microsoft\Templates\Thank%20you%20for%20intervi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Thank you for interview</Template>
  <TotalTime>13</TotalTime>
  <Pages>1</Pages>
  <Words>120</Words>
  <Characters>873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[Your Name]</vt:lpstr>
    </vt:vector>
  </TitlesOfParts>
  <Manager/>
  <Company>Microsoft Corporation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tjdunn</dc:creator>
  <cp:keywords/>
  <dc:description/>
  <cp:lastModifiedBy>tjdunn</cp:lastModifiedBy>
  <cp:revision>5</cp:revision>
  <cp:lastPrinted>2002-01-25T00:21:00Z</cp:lastPrinted>
  <dcterms:created xsi:type="dcterms:W3CDTF">2010-04-21T20:18:00Z</dcterms:created>
  <dcterms:modified xsi:type="dcterms:W3CDTF">2010-04-21T20:31:00Z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TC060915271033</vt:lpwstr>
  </property>
</Properties>
</file>